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AE680" w14:textId="77777777" w:rsidR="001F60DA" w:rsidRDefault="00A30FD0" w:rsidP="0027372A">
      <w:pPr>
        <w:pStyle w:val="Cmsor1"/>
        <w:jc w:val="center"/>
        <w:rPr>
          <w:color w:val="auto"/>
        </w:rPr>
      </w:pPr>
      <w:r w:rsidRPr="00A30FD0">
        <w:rPr>
          <w:color w:val="auto"/>
        </w:rPr>
        <w:t>HÍDMÉRLEG SZABÁLYZAT</w:t>
      </w:r>
    </w:p>
    <w:p w14:paraId="37AE766C" w14:textId="77777777" w:rsidR="00A30FD0" w:rsidRPr="00A30FD0" w:rsidRDefault="00A30FD0" w:rsidP="00A30FD0"/>
    <w:p w14:paraId="5289AE04" w14:textId="77777777" w:rsidR="001F60DA" w:rsidRPr="00A30FD0" w:rsidRDefault="00A30FD0">
      <w:pPr>
        <w:pStyle w:val="Cmsor2"/>
        <w:rPr>
          <w:color w:val="auto"/>
        </w:rPr>
      </w:pPr>
      <w:r w:rsidRPr="00A30FD0">
        <w:rPr>
          <w:color w:val="auto"/>
        </w:rPr>
        <w:t>1. Általános rendelkezések</w:t>
      </w:r>
    </w:p>
    <w:p w14:paraId="6E7F8D43" w14:textId="57A6ECE1" w:rsidR="001F60DA" w:rsidRPr="00A30FD0" w:rsidRDefault="00A30FD0" w:rsidP="0027372A">
      <w:pPr>
        <w:jc w:val="both"/>
      </w:pPr>
      <w:r w:rsidRPr="00A30FD0">
        <w:t xml:space="preserve">A hídmérleg a </w:t>
      </w:r>
      <w:proofErr w:type="spellStart"/>
      <w:r w:rsidRPr="00A30FD0">
        <w:t>telephelyre</w:t>
      </w:r>
      <w:proofErr w:type="spellEnd"/>
      <w:r w:rsidRPr="00A30FD0">
        <w:t xml:space="preserve"> </w:t>
      </w:r>
      <w:proofErr w:type="spellStart"/>
      <w:r w:rsidRPr="00A30FD0">
        <w:t>érkező</w:t>
      </w:r>
      <w:proofErr w:type="spellEnd"/>
      <w:r w:rsidRPr="00A30FD0">
        <w:t xml:space="preserve"> és </w:t>
      </w:r>
      <w:proofErr w:type="spellStart"/>
      <w:r w:rsidRPr="00A30FD0">
        <w:t>onnan</w:t>
      </w:r>
      <w:proofErr w:type="spellEnd"/>
      <w:r w:rsidRPr="00A30FD0">
        <w:t xml:space="preserve"> </w:t>
      </w:r>
      <w:proofErr w:type="spellStart"/>
      <w:r w:rsidRPr="00A30FD0">
        <w:t>távozó</w:t>
      </w:r>
      <w:proofErr w:type="spellEnd"/>
      <w:r w:rsidRPr="00A30FD0">
        <w:t xml:space="preserve"> </w:t>
      </w:r>
      <w:proofErr w:type="spellStart"/>
      <w:r w:rsidRPr="00A30FD0">
        <w:t>járművek</w:t>
      </w:r>
      <w:proofErr w:type="spellEnd"/>
      <w:r w:rsidRPr="00A30FD0">
        <w:t xml:space="preserve"> </w:t>
      </w:r>
      <w:proofErr w:type="spellStart"/>
      <w:r w:rsidRPr="00A30FD0">
        <w:t>tömegének</w:t>
      </w:r>
      <w:proofErr w:type="spellEnd"/>
      <w:r w:rsidRPr="00A30FD0">
        <w:t xml:space="preserve"> </w:t>
      </w:r>
      <w:proofErr w:type="spellStart"/>
      <w:r w:rsidRPr="00A30FD0">
        <w:t>ellenőrzésére</w:t>
      </w:r>
      <w:proofErr w:type="spellEnd"/>
      <w:r w:rsidRPr="00A30FD0">
        <w:t xml:space="preserve"> </w:t>
      </w:r>
      <w:proofErr w:type="spellStart"/>
      <w:r w:rsidRPr="00A30FD0">
        <w:t>szolgál</w:t>
      </w:r>
      <w:proofErr w:type="spellEnd"/>
      <w:r w:rsidRPr="00A30FD0">
        <w:t>.</w:t>
      </w:r>
      <w:r w:rsidR="0027372A" w:rsidRPr="00A30FD0">
        <w:t xml:space="preserve"> </w:t>
      </w:r>
      <w:r w:rsidRPr="00A30FD0">
        <w:t xml:space="preserve">A mérleg használata </w:t>
      </w:r>
      <w:proofErr w:type="spellStart"/>
      <w:r w:rsidRPr="00A30FD0">
        <w:t>csak</w:t>
      </w:r>
      <w:proofErr w:type="spellEnd"/>
      <w:r w:rsidRPr="00A30FD0">
        <w:t xml:space="preserve"> a </w:t>
      </w:r>
      <w:proofErr w:type="spellStart"/>
      <w:r w:rsidRPr="00A30FD0">
        <w:t>kijelölt</w:t>
      </w:r>
      <w:proofErr w:type="spellEnd"/>
      <w:r w:rsidRPr="00A30FD0">
        <w:t xml:space="preserve"> </w:t>
      </w:r>
      <w:proofErr w:type="spellStart"/>
      <w:r w:rsidRPr="00A30FD0">
        <w:t>kezelő</w:t>
      </w:r>
      <w:proofErr w:type="spellEnd"/>
      <w:r w:rsidR="00F50793">
        <w:t xml:space="preserve">, </w:t>
      </w:r>
      <w:proofErr w:type="spellStart"/>
      <w:r w:rsidR="00F50793">
        <w:t>bérbe</w:t>
      </w:r>
      <w:proofErr w:type="spellEnd"/>
      <w:r w:rsidR="00F50793">
        <w:t xml:space="preserve"> </w:t>
      </w:r>
      <w:proofErr w:type="spellStart"/>
      <w:r w:rsidR="00F50793">
        <w:t>vevő</w:t>
      </w:r>
      <w:proofErr w:type="spellEnd"/>
      <w:r w:rsidRPr="00A30FD0">
        <w:t xml:space="preserve"> </w:t>
      </w:r>
      <w:proofErr w:type="spellStart"/>
      <w:r w:rsidRPr="00A30FD0">
        <w:t>vagy</w:t>
      </w:r>
      <w:proofErr w:type="spellEnd"/>
      <w:r w:rsidRPr="00A30FD0">
        <w:t xml:space="preserve"> </w:t>
      </w:r>
      <w:proofErr w:type="spellStart"/>
      <w:r w:rsidRPr="00A30FD0">
        <w:t>az</w:t>
      </w:r>
      <w:proofErr w:type="spellEnd"/>
      <w:r w:rsidRPr="00A30FD0">
        <w:t xml:space="preserve"> </w:t>
      </w:r>
      <w:proofErr w:type="spellStart"/>
      <w:r w:rsidRPr="00A30FD0">
        <w:t>általa</w:t>
      </w:r>
      <w:proofErr w:type="spellEnd"/>
      <w:r w:rsidRPr="00A30FD0">
        <w:t xml:space="preserve"> </w:t>
      </w:r>
      <w:proofErr w:type="spellStart"/>
      <w:r w:rsidRPr="00A30FD0">
        <w:t>betanított</w:t>
      </w:r>
      <w:proofErr w:type="spellEnd"/>
      <w:r w:rsidRPr="00A30FD0">
        <w:t xml:space="preserve"> </w:t>
      </w:r>
      <w:proofErr w:type="spellStart"/>
      <w:r w:rsidRPr="00A30FD0">
        <w:t>személy</w:t>
      </w:r>
      <w:proofErr w:type="spellEnd"/>
      <w:r w:rsidRPr="00A30FD0">
        <w:t xml:space="preserve"> </w:t>
      </w:r>
      <w:proofErr w:type="spellStart"/>
      <w:r w:rsidRPr="00A30FD0">
        <w:t>engedélyével</w:t>
      </w:r>
      <w:proofErr w:type="spellEnd"/>
      <w:r w:rsidRPr="00A30FD0">
        <w:t xml:space="preserve"> </w:t>
      </w:r>
      <w:proofErr w:type="spellStart"/>
      <w:r w:rsidRPr="00A30FD0">
        <w:t>történhet</w:t>
      </w:r>
      <w:proofErr w:type="spellEnd"/>
      <w:r w:rsidRPr="00A30FD0">
        <w:t>.</w:t>
      </w:r>
      <w:r w:rsidR="0027372A" w:rsidRPr="00A30FD0">
        <w:t xml:space="preserve"> </w:t>
      </w:r>
      <w:r w:rsidRPr="00A30FD0">
        <w:t xml:space="preserve">A </w:t>
      </w:r>
      <w:proofErr w:type="spellStart"/>
      <w:r w:rsidRPr="00A30FD0">
        <w:t>mérleg</w:t>
      </w:r>
      <w:proofErr w:type="spellEnd"/>
      <w:r w:rsidRPr="00A30FD0">
        <w:t xml:space="preserve"> </w:t>
      </w:r>
      <w:proofErr w:type="spellStart"/>
      <w:r w:rsidRPr="00A30FD0">
        <w:t>hitelesítése</w:t>
      </w:r>
      <w:proofErr w:type="spellEnd"/>
      <w:r w:rsidRPr="00A30FD0">
        <w:t xml:space="preserve"> </w:t>
      </w:r>
      <w:proofErr w:type="spellStart"/>
      <w:r w:rsidRPr="00A30FD0">
        <w:t>jogszabályban</w:t>
      </w:r>
      <w:proofErr w:type="spellEnd"/>
      <w:r w:rsidRPr="00A30FD0">
        <w:t xml:space="preserve"> </w:t>
      </w:r>
      <w:proofErr w:type="spellStart"/>
      <w:r w:rsidRPr="00A30FD0">
        <w:t>előírt</w:t>
      </w:r>
      <w:proofErr w:type="spellEnd"/>
      <w:r w:rsidRPr="00A30FD0">
        <w:t xml:space="preserve"> időközönként kötelező.</w:t>
      </w:r>
    </w:p>
    <w:p w14:paraId="2E5B3588" w14:textId="77777777" w:rsidR="001F60DA" w:rsidRPr="00A30FD0" w:rsidRDefault="00A30FD0">
      <w:pPr>
        <w:pStyle w:val="Cmsor2"/>
        <w:rPr>
          <w:color w:val="auto"/>
        </w:rPr>
      </w:pPr>
      <w:r w:rsidRPr="00A30FD0">
        <w:rPr>
          <w:color w:val="auto"/>
        </w:rPr>
        <w:t>2. Mérési folyamat</w:t>
      </w:r>
    </w:p>
    <w:p w14:paraId="186BCDEC" w14:textId="32C61A71" w:rsidR="001F60DA" w:rsidRPr="00A30FD0" w:rsidRDefault="00A30FD0" w:rsidP="0027372A">
      <w:pPr>
        <w:jc w:val="both"/>
      </w:pPr>
      <w:r w:rsidRPr="00A30FD0">
        <w:t xml:space="preserve">A </w:t>
      </w:r>
      <w:proofErr w:type="spellStart"/>
      <w:r w:rsidRPr="00A30FD0">
        <w:t>járműnek</w:t>
      </w:r>
      <w:proofErr w:type="spellEnd"/>
      <w:r w:rsidRPr="00A30FD0">
        <w:t xml:space="preserve"> </w:t>
      </w:r>
      <w:proofErr w:type="spellStart"/>
      <w:r w:rsidRPr="00A30FD0">
        <w:t>lassan</w:t>
      </w:r>
      <w:proofErr w:type="spellEnd"/>
      <w:r w:rsidRPr="00A30FD0">
        <w:t xml:space="preserve">, </w:t>
      </w:r>
      <w:proofErr w:type="spellStart"/>
      <w:r w:rsidRPr="00A30FD0">
        <w:t>egyenes</w:t>
      </w:r>
      <w:proofErr w:type="spellEnd"/>
      <w:r w:rsidRPr="00A30FD0">
        <w:t xml:space="preserve"> </w:t>
      </w:r>
      <w:proofErr w:type="spellStart"/>
      <w:r w:rsidRPr="00A30FD0">
        <w:t>irányban</w:t>
      </w:r>
      <w:proofErr w:type="spellEnd"/>
      <w:r w:rsidRPr="00A30FD0">
        <w:t xml:space="preserve"> </w:t>
      </w:r>
      <w:proofErr w:type="spellStart"/>
      <w:r w:rsidRPr="00A30FD0">
        <w:t>kell</w:t>
      </w:r>
      <w:proofErr w:type="spellEnd"/>
      <w:r w:rsidRPr="00A30FD0">
        <w:t xml:space="preserve"> </w:t>
      </w:r>
      <w:proofErr w:type="spellStart"/>
      <w:r w:rsidRPr="00A30FD0">
        <w:t>ráhajtania</w:t>
      </w:r>
      <w:proofErr w:type="spellEnd"/>
      <w:r w:rsidRPr="00A30FD0">
        <w:t xml:space="preserve"> a </w:t>
      </w:r>
      <w:proofErr w:type="spellStart"/>
      <w:r w:rsidRPr="00A30FD0">
        <w:t>mérlegre</w:t>
      </w:r>
      <w:proofErr w:type="spellEnd"/>
      <w:r w:rsidRPr="00A30FD0">
        <w:t>.</w:t>
      </w:r>
      <w:r w:rsidR="0027372A" w:rsidRPr="00A30FD0">
        <w:t xml:space="preserve"> </w:t>
      </w:r>
      <w:r w:rsidRPr="00A30FD0">
        <w:t xml:space="preserve">A </w:t>
      </w:r>
      <w:proofErr w:type="spellStart"/>
      <w:r w:rsidRPr="00A30FD0">
        <w:t>mérés</w:t>
      </w:r>
      <w:proofErr w:type="spellEnd"/>
      <w:r w:rsidRPr="00A30FD0">
        <w:t xml:space="preserve"> </w:t>
      </w:r>
      <w:proofErr w:type="spellStart"/>
      <w:r w:rsidRPr="00A30FD0">
        <w:t>ideje</w:t>
      </w:r>
      <w:proofErr w:type="spellEnd"/>
      <w:r w:rsidRPr="00A30FD0">
        <w:t xml:space="preserve"> </w:t>
      </w:r>
      <w:proofErr w:type="spellStart"/>
      <w:r w:rsidRPr="00A30FD0">
        <w:t>alatt</w:t>
      </w:r>
      <w:proofErr w:type="spellEnd"/>
      <w:r w:rsidRPr="00A30FD0">
        <w:t xml:space="preserve"> a </w:t>
      </w:r>
      <w:proofErr w:type="spellStart"/>
      <w:r w:rsidRPr="00A30FD0">
        <w:t>járműnek</w:t>
      </w:r>
      <w:proofErr w:type="spellEnd"/>
      <w:r w:rsidRPr="00A30FD0">
        <w:t xml:space="preserve"> </w:t>
      </w:r>
      <w:proofErr w:type="spellStart"/>
      <w:r w:rsidRPr="00A30FD0">
        <w:t>teljesen</w:t>
      </w:r>
      <w:proofErr w:type="spellEnd"/>
      <w:r w:rsidRPr="00A30FD0">
        <w:t xml:space="preserve"> </w:t>
      </w:r>
      <w:proofErr w:type="spellStart"/>
      <w:r w:rsidRPr="00A30FD0">
        <w:t>mozdulatlanul</w:t>
      </w:r>
      <w:proofErr w:type="spellEnd"/>
      <w:r w:rsidRPr="00A30FD0">
        <w:t xml:space="preserve"> </w:t>
      </w:r>
      <w:proofErr w:type="spellStart"/>
      <w:r w:rsidRPr="00A30FD0">
        <w:t>kell</w:t>
      </w:r>
      <w:proofErr w:type="spellEnd"/>
      <w:r w:rsidRPr="00A30FD0">
        <w:t xml:space="preserve"> </w:t>
      </w:r>
      <w:proofErr w:type="spellStart"/>
      <w:r w:rsidRPr="00A30FD0">
        <w:t>állnia</w:t>
      </w:r>
      <w:proofErr w:type="spellEnd"/>
      <w:r w:rsidRPr="00A30FD0">
        <w:t>.</w:t>
      </w:r>
      <w:r w:rsidR="0027372A" w:rsidRPr="00A30FD0">
        <w:t xml:space="preserve"> </w:t>
      </w:r>
      <w:r w:rsidRPr="00A30FD0">
        <w:t xml:space="preserve">A motor </w:t>
      </w:r>
      <w:proofErr w:type="spellStart"/>
      <w:r w:rsidRPr="00A30FD0">
        <w:t>leállítása</w:t>
      </w:r>
      <w:proofErr w:type="spellEnd"/>
      <w:r w:rsidRPr="00A30FD0">
        <w:t xml:space="preserve"> és a </w:t>
      </w:r>
      <w:proofErr w:type="spellStart"/>
      <w:r w:rsidRPr="00A30FD0">
        <w:t>fék</w:t>
      </w:r>
      <w:proofErr w:type="spellEnd"/>
      <w:r w:rsidRPr="00A30FD0">
        <w:t xml:space="preserve"> </w:t>
      </w:r>
      <w:proofErr w:type="spellStart"/>
      <w:r w:rsidRPr="00A30FD0">
        <w:t>rögzítése</w:t>
      </w:r>
      <w:proofErr w:type="spellEnd"/>
      <w:r w:rsidRPr="00A30FD0">
        <w:t xml:space="preserve"> </w:t>
      </w:r>
      <w:proofErr w:type="spellStart"/>
      <w:r w:rsidRPr="00A30FD0">
        <w:t>után</w:t>
      </w:r>
      <w:proofErr w:type="spellEnd"/>
      <w:r w:rsidRPr="00A30FD0">
        <w:t xml:space="preserve"> a </w:t>
      </w:r>
      <w:proofErr w:type="spellStart"/>
      <w:r w:rsidRPr="00A30FD0">
        <w:t>kezelő</w:t>
      </w:r>
      <w:proofErr w:type="spellEnd"/>
      <w:r w:rsidRPr="00A30FD0">
        <w:t xml:space="preserve"> </w:t>
      </w:r>
      <w:proofErr w:type="spellStart"/>
      <w:r w:rsidRPr="00A30FD0">
        <w:t>jelzésére</w:t>
      </w:r>
      <w:proofErr w:type="spellEnd"/>
      <w:r w:rsidRPr="00A30FD0">
        <w:t xml:space="preserve"> </w:t>
      </w:r>
      <w:proofErr w:type="spellStart"/>
      <w:r w:rsidRPr="00A30FD0">
        <w:t>történik</w:t>
      </w:r>
      <w:proofErr w:type="spellEnd"/>
      <w:r w:rsidRPr="00A30FD0">
        <w:t xml:space="preserve"> a </w:t>
      </w:r>
      <w:proofErr w:type="spellStart"/>
      <w:r w:rsidRPr="00A30FD0">
        <w:t>mérés</w:t>
      </w:r>
      <w:proofErr w:type="spellEnd"/>
      <w:r w:rsidRPr="00A30FD0">
        <w:t>.</w:t>
      </w:r>
      <w:r w:rsidR="0027372A" w:rsidRPr="00A30FD0">
        <w:t xml:space="preserve"> </w:t>
      </w:r>
      <w:r w:rsidRPr="00A30FD0">
        <w:t xml:space="preserve">A </w:t>
      </w:r>
      <w:proofErr w:type="spellStart"/>
      <w:r w:rsidRPr="00A30FD0">
        <w:t>mérési</w:t>
      </w:r>
      <w:proofErr w:type="spellEnd"/>
      <w:r w:rsidRPr="00A30FD0">
        <w:t xml:space="preserve"> </w:t>
      </w:r>
      <w:proofErr w:type="spellStart"/>
      <w:r w:rsidRPr="00A30FD0">
        <w:t>eredményt</w:t>
      </w:r>
      <w:proofErr w:type="spellEnd"/>
      <w:r w:rsidRPr="00A30FD0">
        <w:t xml:space="preserve"> a </w:t>
      </w:r>
      <w:proofErr w:type="spellStart"/>
      <w:r w:rsidRPr="00A30FD0">
        <w:t>kezelő</w:t>
      </w:r>
      <w:proofErr w:type="spellEnd"/>
      <w:r w:rsidRPr="00A30FD0">
        <w:t xml:space="preserve"> rögzíti a mérlegnaplóban és/vagy a számítógépes rendszerben.</w:t>
      </w:r>
    </w:p>
    <w:p w14:paraId="7AC784F6" w14:textId="77777777" w:rsidR="001F60DA" w:rsidRPr="00A30FD0" w:rsidRDefault="00A30FD0">
      <w:pPr>
        <w:pStyle w:val="Cmsor2"/>
        <w:rPr>
          <w:color w:val="auto"/>
        </w:rPr>
      </w:pPr>
      <w:r w:rsidRPr="00A30FD0">
        <w:rPr>
          <w:color w:val="auto"/>
        </w:rPr>
        <w:t>3. Adatrögzítés és dokumentálás</w:t>
      </w:r>
    </w:p>
    <w:p w14:paraId="5344D457" w14:textId="77777777" w:rsidR="001F60DA" w:rsidRPr="00A30FD0" w:rsidRDefault="00A30FD0">
      <w:r w:rsidRPr="00A30FD0">
        <w:t>Minden mérésről naplót kell vezetni, amely tartalmazza:</w:t>
      </w:r>
    </w:p>
    <w:p w14:paraId="1292FAEE" w14:textId="2BE69686" w:rsidR="001F60DA" w:rsidRPr="00A30FD0" w:rsidRDefault="00A30FD0" w:rsidP="0027372A">
      <w:pPr>
        <w:pStyle w:val="Listaszerbekezds"/>
        <w:numPr>
          <w:ilvl w:val="0"/>
          <w:numId w:val="13"/>
        </w:numPr>
      </w:pPr>
      <w:r w:rsidRPr="00A30FD0">
        <w:t xml:space="preserve">a </w:t>
      </w:r>
      <w:proofErr w:type="spellStart"/>
      <w:r w:rsidRPr="00A30FD0">
        <w:t>mérés</w:t>
      </w:r>
      <w:proofErr w:type="spellEnd"/>
      <w:r w:rsidRPr="00A30FD0">
        <w:t xml:space="preserve"> </w:t>
      </w:r>
      <w:proofErr w:type="spellStart"/>
      <w:r w:rsidRPr="00A30FD0">
        <w:t>dátumát</w:t>
      </w:r>
      <w:proofErr w:type="spellEnd"/>
      <w:r w:rsidRPr="00A30FD0">
        <w:t xml:space="preserve"> és </w:t>
      </w:r>
      <w:proofErr w:type="spellStart"/>
      <w:r w:rsidRPr="00A30FD0">
        <w:t>pontos</w:t>
      </w:r>
      <w:proofErr w:type="spellEnd"/>
      <w:r w:rsidRPr="00A30FD0">
        <w:t xml:space="preserve"> időpontját,</w:t>
      </w:r>
    </w:p>
    <w:p w14:paraId="2BB13076" w14:textId="6D39186A" w:rsidR="001F60DA" w:rsidRPr="00A30FD0" w:rsidRDefault="00A30FD0" w:rsidP="0027372A">
      <w:pPr>
        <w:pStyle w:val="Listaszerbekezds"/>
        <w:numPr>
          <w:ilvl w:val="0"/>
          <w:numId w:val="13"/>
        </w:numPr>
      </w:pPr>
      <w:r w:rsidRPr="00A30FD0">
        <w:t xml:space="preserve">a </w:t>
      </w:r>
      <w:proofErr w:type="spellStart"/>
      <w:r w:rsidRPr="00A30FD0">
        <w:t>jármű</w:t>
      </w:r>
      <w:proofErr w:type="spellEnd"/>
      <w:r w:rsidRPr="00A30FD0">
        <w:t xml:space="preserve"> </w:t>
      </w:r>
      <w:proofErr w:type="spellStart"/>
      <w:r w:rsidRPr="00A30FD0">
        <w:t>rendszámát</w:t>
      </w:r>
      <w:proofErr w:type="spellEnd"/>
      <w:r w:rsidRPr="00A30FD0">
        <w:t>,</w:t>
      </w:r>
    </w:p>
    <w:p w14:paraId="479CFAF4" w14:textId="43EF6909" w:rsidR="001F60DA" w:rsidRPr="00A30FD0" w:rsidRDefault="00A30FD0" w:rsidP="0027372A">
      <w:pPr>
        <w:pStyle w:val="Listaszerbekezds"/>
        <w:numPr>
          <w:ilvl w:val="0"/>
          <w:numId w:val="13"/>
        </w:numPr>
      </w:pPr>
      <w:r w:rsidRPr="00A30FD0">
        <w:t xml:space="preserve">a </w:t>
      </w:r>
      <w:proofErr w:type="spellStart"/>
      <w:r w:rsidRPr="00A30FD0">
        <w:t>sofőr</w:t>
      </w:r>
      <w:proofErr w:type="spellEnd"/>
      <w:r w:rsidRPr="00A30FD0">
        <w:t xml:space="preserve"> </w:t>
      </w:r>
      <w:proofErr w:type="spellStart"/>
      <w:r w:rsidRPr="00A30FD0">
        <w:t>nevét</w:t>
      </w:r>
      <w:proofErr w:type="spellEnd"/>
      <w:r w:rsidRPr="00A30FD0">
        <w:t>,</w:t>
      </w:r>
    </w:p>
    <w:p w14:paraId="6C54458B" w14:textId="1746E7FF" w:rsidR="001F60DA" w:rsidRPr="00A30FD0" w:rsidRDefault="00A30FD0" w:rsidP="0027372A">
      <w:pPr>
        <w:pStyle w:val="Listaszerbekezds"/>
        <w:numPr>
          <w:ilvl w:val="0"/>
          <w:numId w:val="13"/>
        </w:numPr>
      </w:pPr>
      <w:r w:rsidRPr="00A30FD0">
        <w:t xml:space="preserve">a </w:t>
      </w:r>
      <w:proofErr w:type="spellStart"/>
      <w:r w:rsidRPr="00A30FD0">
        <w:t>mért</w:t>
      </w:r>
      <w:proofErr w:type="spellEnd"/>
      <w:r w:rsidRPr="00A30FD0">
        <w:t xml:space="preserve"> </w:t>
      </w:r>
      <w:proofErr w:type="spellStart"/>
      <w:r w:rsidRPr="00A30FD0">
        <w:t>súlyt</w:t>
      </w:r>
      <w:proofErr w:type="spellEnd"/>
      <w:r w:rsidRPr="00A30FD0">
        <w:t>,</w:t>
      </w:r>
    </w:p>
    <w:p w14:paraId="77FCDCB4" w14:textId="6392C3D6" w:rsidR="001F60DA" w:rsidRPr="00A30FD0" w:rsidRDefault="00A30FD0" w:rsidP="0027372A">
      <w:pPr>
        <w:pStyle w:val="Listaszerbekezds"/>
        <w:numPr>
          <w:ilvl w:val="0"/>
          <w:numId w:val="13"/>
        </w:numPr>
      </w:pPr>
      <w:proofErr w:type="spellStart"/>
      <w:r w:rsidRPr="00A30FD0">
        <w:t>az</w:t>
      </w:r>
      <w:proofErr w:type="spellEnd"/>
      <w:r w:rsidRPr="00A30FD0">
        <w:t xml:space="preserve"> </w:t>
      </w:r>
      <w:proofErr w:type="spellStart"/>
      <w:r w:rsidRPr="00A30FD0">
        <w:t>esetleges</w:t>
      </w:r>
      <w:proofErr w:type="spellEnd"/>
      <w:r w:rsidRPr="00A30FD0">
        <w:t xml:space="preserve"> </w:t>
      </w:r>
      <w:proofErr w:type="spellStart"/>
      <w:r w:rsidRPr="00A30FD0">
        <w:t>megjegyzéseket</w:t>
      </w:r>
      <w:proofErr w:type="spellEnd"/>
      <w:r w:rsidRPr="00A30FD0">
        <w:t>.</w:t>
      </w:r>
    </w:p>
    <w:p w14:paraId="3AABE54B" w14:textId="77777777" w:rsidR="001F60DA" w:rsidRPr="00A30FD0" w:rsidRDefault="00A30FD0">
      <w:r w:rsidRPr="00A30FD0">
        <w:t>Az adatokat legalább 5 évig meg kell őrizni.</w:t>
      </w:r>
    </w:p>
    <w:p w14:paraId="6F884A7B" w14:textId="77777777" w:rsidR="001F60DA" w:rsidRPr="00A30FD0" w:rsidRDefault="00A30FD0">
      <w:pPr>
        <w:pStyle w:val="Cmsor2"/>
        <w:rPr>
          <w:color w:val="auto"/>
        </w:rPr>
      </w:pPr>
      <w:r w:rsidRPr="00A30FD0">
        <w:rPr>
          <w:color w:val="auto"/>
        </w:rPr>
        <w:t>4. Biztonsági előírások</w:t>
      </w:r>
    </w:p>
    <w:p w14:paraId="7A7B4E56" w14:textId="77777777" w:rsidR="0027372A" w:rsidRPr="00A30FD0" w:rsidRDefault="00A30FD0" w:rsidP="0027372A">
      <w:pPr>
        <w:pStyle w:val="Listaszerbekezds"/>
        <w:numPr>
          <w:ilvl w:val="0"/>
          <w:numId w:val="10"/>
        </w:numPr>
      </w:pPr>
      <w:r w:rsidRPr="00A30FD0">
        <w:t xml:space="preserve">A </w:t>
      </w:r>
      <w:proofErr w:type="spellStart"/>
      <w:r w:rsidRPr="00A30FD0">
        <w:t>mérlegen</w:t>
      </w:r>
      <w:proofErr w:type="spellEnd"/>
      <w:r w:rsidRPr="00A30FD0">
        <w:t xml:space="preserve"> </w:t>
      </w:r>
      <w:proofErr w:type="spellStart"/>
      <w:r w:rsidRPr="00A30FD0">
        <w:t>tartózkodni</w:t>
      </w:r>
      <w:proofErr w:type="spellEnd"/>
      <w:r w:rsidRPr="00A30FD0">
        <w:t xml:space="preserve"> a </w:t>
      </w:r>
      <w:proofErr w:type="spellStart"/>
      <w:r w:rsidRPr="00A30FD0">
        <w:t>sofőrön</w:t>
      </w:r>
      <w:proofErr w:type="spellEnd"/>
      <w:r w:rsidRPr="00A30FD0">
        <w:t xml:space="preserve"> </w:t>
      </w:r>
      <w:proofErr w:type="spellStart"/>
      <w:r w:rsidRPr="00A30FD0">
        <w:t>kívül</w:t>
      </w:r>
      <w:proofErr w:type="spellEnd"/>
      <w:r w:rsidRPr="00A30FD0">
        <w:t xml:space="preserve"> </w:t>
      </w:r>
      <w:proofErr w:type="spellStart"/>
      <w:r w:rsidRPr="00A30FD0">
        <w:t>más</w:t>
      </w:r>
      <w:proofErr w:type="spellEnd"/>
      <w:r w:rsidRPr="00A30FD0">
        <w:t xml:space="preserve"> </w:t>
      </w:r>
      <w:proofErr w:type="spellStart"/>
      <w:r w:rsidRPr="00A30FD0">
        <w:t>személynek</w:t>
      </w:r>
      <w:proofErr w:type="spellEnd"/>
      <w:r w:rsidRPr="00A30FD0">
        <w:t xml:space="preserve"> </w:t>
      </w:r>
      <w:proofErr w:type="spellStart"/>
      <w:r w:rsidRPr="00A30FD0">
        <w:t>tilos</w:t>
      </w:r>
      <w:proofErr w:type="spellEnd"/>
      <w:r w:rsidRPr="00A30FD0">
        <w:t>.</w:t>
      </w:r>
      <w:r w:rsidR="0027372A" w:rsidRPr="00A30FD0">
        <w:t xml:space="preserve"> </w:t>
      </w:r>
    </w:p>
    <w:p w14:paraId="2FA9473B" w14:textId="77777777" w:rsidR="0027372A" w:rsidRPr="00A30FD0" w:rsidRDefault="00A30FD0" w:rsidP="0027372A">
      <w:pPr>
        <w:pStyle w:val="Listaszerbekezds"/>
        <w:numPr>
          <w:ilvl w:val="0"/>
          <w:numId w:val="10"/>
        </w:numPr>
      </w:pPr>
      <w:r w:rsidRPr="00A30FD0">
        <w:t xml:space="preserve">A </w:t>
      </w:r>
      <w:proofErr w:type="spellStart"/>
      <w:r w:rsidRPr="00A30FD0">
        <w:t>mérleg</w:t>
      </w:r>
      <w:proofErr w:type="spellEnd"/>
      <w:r w:rsidRPr="00A30FD0">
        <w:t xml:space="preserve"> </w:t>
      </w:r>
      <w:proofErr w:type="spellStart"/>
      <w:r w:rsidRPr="00A30FD0">
        <w:t>területén</w:t>
      </w:r>
      <w:proofErr w:type="spellEnd"/>
      <w:r w:rsidRPr="00A30FD0">
        <w:t xml:space="preserve"> </w:t>
      </w:r>
      <w:proofErr w:type="spellStart"/>
      <w:r w:rsidRPr="00A30FD0">
        <w:t>gyalogos</w:t>
      </w:r>
      <w:proofErr w:type="spellEnd"/>
      <w:r w:rsidRPr="00A30FD0">
        <w:t xml:space="preserve"> </w:t>
      </w:r>
      <w:proofErr w:type="spellStart"/>
      <w:r w:rsidRPr="00A30FD0">
        <w:t>közlekedés</w:t>
      </w:r>
      <w:proofErr w:type="spellEnd"/>
      <w:r w:rsidRPr="00A30FD0">
        <w:t xml:space="preserve"> </w:t>
      </w:r>
      <w:proofErr w:type="spellStart"/>
      <w:r w:rsidRPr="00A30FD0">
        <w:t>tilos</w:t>
      </w:r>
      <w:proofErr w:type="spellEnd"/>
      <w:r w:rsidRPr="00A30FD0">
        <w:t>.</w:t>
      </w:r>
      <w:r w:rsidR="0027372A" w:rsidRPr="00A30FD0">
        <w:t xml:space="preserve"> </w:t>
      </w:r>
    </w:p>
    <w:p w14:paraId="57D99A42" w14:textId="67793313" w:rsidR="001F60DA" w:rsidRPr="00A30FD0" w:rsidRDefault="00A30FD0" w:rsidP="0027372A">
      <w:pPr>
        <w:pStyle w:val="Listaszerbekezds"/>
        <w:numPr>
          <w:ilvl w:val="0"/>
          <w:numId w:val="10"/>
        </w:numPr>
      </w:pPr>
      <w:r w:rsidRPr="00A30FD0">
        <w:t xml:space="preserve">A </w:t>
      </w:r>
      <w:proofErr w:type="spellStart"/>
      <w:r w:rsidRPr="00A30FD0">
        <w:t>mérleget</w:t>
      </w:r>
      <w:proofErr w:type="spellEnd"/>
      <w:r w:rsidRPr="00A30FD0">
        <w:t xml:space="preserve"> </w:t>
      </w:r>
      <w:proofErr w:type="spellStart"/>
      <w:r w:rsidRPr="00A30FD0">
        <w:t>túlterhelni</w:t>
      </w:r>
      <w:proofErr w:type="spellEnd"/>
      <w:r w:rsidRPr="00A30FD0">
        <w:t xml:space="preserve"> </w:t>
      </w:r>
      <w:proofErr w:type="spellStart"/>
      <w:r w:rsidRPr="00A30FD0">
        <w:t>tilos</w:t>
      </w:r>
      <w:proofErr w:type="spellEnd"/>
      <w:r w:rsidRPr="00A30FD0">
        <w:t>.</w:t>
      </w:r>
    </w:p>
    <w:p w14:paraId="51FFC23F" w14:textId="77777777" w:rsidR="001F60DA" w:rsidRPr="00A30FD0" w:rsidRDefault="00A30FD0" w:rsidP="0027372A">
      <w:pPr>
        <w:pStyle w:val="Listaszerbekezds"/>
        <w:numPr>
          <w:ilvl w:val="0"/>
          <w:numId w:val="10"/>
        </w:numPr>
        <w:jc w:val="both"/>
      </w:pPr>
      <w:r w:rsidRPr="00A30FD0">
        <w:t>Meghibásodás gyanúja esetén a mérleg azonnal leállítandó, és a kezelő értesíti a karbantartást.</w:t>
      </w:r>
    </w:p>
    <w:p w14:paraId="5BCBD6C8" w14:textId="77777777" w:rsidR="001F60DA" w:rsidRPr="00A30FD0" w:rsidRDefault="00A30FD0">
      <w:pPr>
        <w:pStyle w:val="Cmsor2"/>
        <w:rPr>
          <w:color w:val="auto"/>
        </w:rPr>
      </w:pPr>
      <w:r w:rsidRPr="00A30FD0">
        <w:rPr>
          <w:color w:val="auto"/>
        </w:rPr>
        <w:t>5. Felelősség</w:t>
      </w:r>
    </w:p>
    <w:p w14:paraId="35FBA613" w14:textId="77777777" w:rsidR="001F60DA" w:rsidRPr="00A30FD0" w:rsidRDefault="00A30FD0">
      <w:r w:rsidRPr="00A30FD0">
        <w:t>A kezelő felelős a mérleg szakszerű működtetéséért és a mért adatok pontosságáért.</w:t>
      </w:r>
    </w:p>
    <w:p w14:paraId="121F0491" w14:textId="77777777" w:rsidR="001F60DA" w:rsidRPr="00A30FD0" w:rsidRDefault="00A30FD0" w:rsidP="0027372A">
      <w:pPr>
        <w:jc w:val="both"/>
      </w:pPr>
      <w:r w:rsidRPr="00A30FD0">
        <w:t>A mérleg üzemeltetője felel a hitelesítés, karbantartás és javítás rendszeres elvégeztetéséért.</w:t>
      </w:r>
    </w:p>
    <w:p w14:paraId="4AFEE419" w14:textId="77777777" w:rsidR="001F60DA" w:rsidRPr="00A30FD0" w:rsidRDefault="00A30FD0">
      <w:pPr>
        <w:pStyle w:val="Cmsor2"/>
        <w:rPr>
          <w:color w:val="auto"/>
        </w:rPr>
      </w:pPr>
      <w:r w:rsidRPr="00A30FD0">
        <w:rPr>
          <w:color w:val="auto"/>
        </w:rPr>
        <w:t>6. Záró rendelkezések</w:t>
      </w:r>
    </w:p>
    <w:p w14:paraId="2F81807B" w14:textId="2F4DD119" w:rsidR="001F60DA" w:rsidRPr="00A30FD0" w:rsidRDefault="00A30FD0">
      <w:r w:rsidRPr="00A30FD0">
        <w:t xml:space="preserve">A </w:t>
      </w:r>
      <w:proofErr w:type="spellStart"/>
      <w:r w:rsidRPr="00A30FD0">
        <w:t>szabályzatot</w:t>
      </w:r>
      <w:proofErr w:type="spellEnd"/>
      <w:r w:rsidRPr="00A30FD0">
        <w:t xml:space="preserve"> </w:t>
      </w:r>
      <w:proofErr w:type="spellStart"/>
      <w:r w:rsidRPr="00A30FD0">
        <w:t>minden</w:t>
      </w:r>
      <w:proofErr w:type="spellEnd"/>
      <w:r w:rsidRPr="00A30FD0">
        <w:t xml:space="preserve"> </w:t>
      </w:r>
      <w:proofErr w:type="spellStart"/>
      <w:r w:rsidRPr="00A30FD0">
        <w:t>érintett</w:t>
      </w:r>
      <w:proofErr w:type="spellEnd"/>
      <w:r w:rsidRPr="00A30FD0">
        <w:t xml:space="preserve"> </w:t>
      </w:r>
      <w:proofErr w:type="spellStart"/>
      <w:r w:rsidRPr="00A30FD0">
        <w:t>dolgozónak</w:t>
      </w:r>
      <w:proofErr w:type="spellEnd"/>
      <w:r w:rsidRPr="00A30FD0">
        <w:t xml:space="preserve"> meg kell ismernie és be kell tartania.</w:t>
      </w:r>
    </w:p>
    <w:p w14:paraId="162AA9A8" w14:textId="77777777" w:rsidR="001F60DA" w:rsidRPr="00A30FD0" w:rsidRDefault="00A30FD0">
      <w:r w:rsidRPr="00A30FD0">
        <w:t>A szabályzat megszegése fegyelmi vagy jogi következményekkel járhat.</w:t>
      </w:r>
    </w:p>
    <w:p w14:paraId="607B64BC" w14:textId="77777777" w:rsidR="00E36485" w:rsidRPr="00A30FD0" w:rsidRDefault="00E36485"/>
    <w:p w14:paraId="141E8122" w14:textId="62548B93" w:rsidR="001F60DA" w:rsidRPr="00A30FD0" w:rsidRDefault="00A30FD0">
      <w:r w:rsidRPr="00A30FD0">
        <w:t>Kelt: __________________________</w:t>
      </w:r>
    </w:p>
    <w:p w14:paraId="28D831F1" w14:textId="77777777" w:rsidR="001F60DA" w:rsidRPr="00A30FD0" w:rsidRDefault="00A30FD0" w:rsidP="00E36485">
      <w:pPr>
        <w:jc w:val="right"/>
      </w:pPr>
      <w:proofErr w:type="spellStart"/>
      <w:r w:rsidRPr="00A30FD0">
        <w:t>Aláírás</w:t>
      </w:r>
      <w:proofErr w:type="spellEnd"/>
      <w:r w:rsidRPr="00A30FD0">
        <w:t>: ________________________</w:t>
      </w:r>
    </w:p>
    <w:sectPr w:rsidR="001F60DA" w:rsidRPr="00A30FD0" w:rsidSect="00E36485">
      <w:pgSz w:w="12240" w:h="15840"/>
      <w:pgMar w:top="567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23F2390"/>
    <w:multiLevelType w:val="hybridMultilevel"/>
    <w:tmpl w:val="E2661D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441BA"/>
    <w:multiLevelType w:val="hybridMultilevel"/>
    <w:tmpl w:val="6A64E684"/>
    <w:lvl w:ilvl="0" w:tplc="F05EDE5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1094D"/>
    <w:multiLevelType w:val="hybridMultilevel"/>
    <w:tmpl w:val="5770C4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95ED2"/>
    <w:multiLevelType w:val="hybridMultilevel"/>
    <w:tmpl w:val="F668A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453611">
    <w:abstractNumId w:val="8"/>
  </w:num>
  <w:num w:numId="2" w16cid:durableId="693119934">
    <w:abstractNumId w:val="6"/>
  </w:num>
  <w:num w:numId="3" w16cid:durableId="383716723">
    <w:abstractNumId w:val="5"/>
  </w:num>
  <w:num w:numId="4" w16cid:durableId="375935965">
    <w:abstractNumId w:val="4"/>
  </w:num>
  <w:num w:numId="5" w16cid:durableId="2049334151">
    <w:abstractNumId w:val="7"/>
  </w:num>
  <w:num w:numId="6" w16cid:durableId="653409737">
    <w:abstractNumId w:val="3"/>
  </w:num>
  <w:num w:numId="7" w16cid:durableId="1400595881">
    <w:abstractNumId w:val="2"/>
  </w:num>
  <w:num w:numId="8" w16cid:durableId="1941180388">
    <w:abstractNumId w:val="1"/>
  </w:num>
  <w:num w:numId="9" w16cid:durableId="1840147683">
    <w:abstractNumId w:val="0"/>
  </w:num>
  <w:num w:numId="10" w16cid:durableId="1456214373">
    <w:abstractNumId w:val="12"/>
  </w:num>
  <w:num w:numId="11" w16cid:durableId="232467028">
    <w:abstractNumId w:val="9"/>
  </w:num>
  <w:num w:numId="12" w16cid:durableId="1492940323">
    <w:abstractNumId w:val="10"/>
  </w:num>
  <w:num w:numId="13" w16cid:durableId="18740792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5B52"/>
    <w:rsid w:val="0015074B"/>
    <w:rsid w:val="001F60DA"/>
    <w:rsid w:val="00224AC8"/>
    <w:rsid w:val="0027372A"/>
    <w:rsid w:val="0029639D"/>
    <w:rsid w:val="00326F90"/>
    <w:rsid w:val="00A30FD0"/>
    <w:rsid w:val="00A468FC"/>
    <w:rsid w:val="00AA1D8D"/>
    <w:rsid w:val="00B47730"/>
    <w:rsid w:val="00CB0664"/>
    <w:rsid w:val="00E36485"/>
    <w:rsid w:val="00F5079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E5EF8"/>
  <w14:defaultImageDpi w14:val="300"/>
  <w15:docId w15:val="{91E8E5B7-A72E-45EC-B494-A914EA65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693F"/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Kasziba Sándor</cp:lastModifiedBy>
  <cp:revision>5</cp:revision>
  <dcterms:created xsi:type="dcterms:W3CDTF">2025-09-08T09:29:00Z</dcterms:created>
  <dcterms:modified xsi:type="dcterms:W3CDTF">2025-09-11T08:21:00Z</dcterms:modified>
  <cp:category/>
</cp:coreProperties>
</file>